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E4E" w:rsidRPr="00DE1037" w:rsidRDefault="00E66E4E" w:rsidP="00DE1037">
      <w:pPr>
        <w:pStyle w:val="Nagwek1"/>
        <w:rPr>
          <w:b w:val="0"/>
          <w:color w:val="auto"/>
          <w:sz w:val="24"/>
          <w:szCs w:val="24"/>
          <w:lang w:val="pl-PL"/>
        </w:rPr>
      </w:pPr>
      <w:r w:rsidRPr="00DE1037">
        <w:rPr>
          <w:b w:val="0"/>
          <w:color w:val="auto"/>
          <w:sz w:val="24"/>
          <w:szCs w:val="24"/>
          <w:lang w:val="pl-PL"/>
        </w:rPr>
        <w:t>Załącznik nr 6</w:t>
      </w:r>
      <w:r w:rsidR="00DE1037" w:rsidRPr="00DE1037">
        <w:rPr>
          <w:b w:val="0"/>
          <w:color w:val="auto"/>
          <w:sz w:val="24"/>
          <w:szCs w:val="24"/>
          <w:lang w:val="pl-PL"/>
        </w:rPr>
        <w:t xml:space="preserve"> do </w:t>
      </w:r>
      <w:r w:rsidR="009A56DF">
        <w:rPr>
          <w:b w:val="0"/>
          <w:color w:val="auto"/>
          <w:sz w:val="24"/>
          <w:szCs w:val="24"/>
          <w:lang w:val="pl-PL"/>
        </w:rPr>
        <w:t>Fromularza</w:t>
      </w:r>
      <w:bookmarkStart w:id="0" w:name="_GoBack"/>
      <w:bookmarkEnd w:id="0"/>
      <w:r w:rsidR="00DE1037" w:rsidRPr="00DE1037">
        <w:rPr>
          <w:b w:val="0"/>
          <w:color w:val="auto"/>
          <w:sz w:val="24"/>
          <w:szCs w:val="24"/>
          <w:lang w:val="pl-PL"/>
        </w:rPr>
        <w:t xml:space="preserve"> Ofertowego</w:t>
      </w:r>
    </w:p>
    <w:p w:rsidR="005C0A36" w:rsidRPr="00DE1037" w:rsidRDefault="00122516" w:rsidP="00DE1037">
      <w:pPr>
        <w:pStyle w:val="Nagwek1"/>
        <w:spacing w:after="120"/>
        <w:jc w:val="center"/>
        <w:rPr>
          <w:rFonts w:cstheme="majorHAnsi"/>
          <w:lang w:val="pl-PL"/>
        </w:rPr>
      </w:pPr>
      <w:r w:rsidRPr="00DE1037">
        <w:rPr>
          <w:rFonts w:cstheme="majorHAnsi"/>
          <w:color w:val="auto"/>
          <w:lang w:val="pl-PL"/>
        </w:rPr>
        <w:t>O</w:t>
      </w:r>
      <w:r w:rsidR="006046E6" w:rsidRPr="00DE1037">
        <w:rPr>
          <w:rFonts w:cstheme="majorHAnsi"/>
          <w:color w:val="auto"/>
          <w:lang w:val="pl-PL"/>
        </w:rPr>
        <w:t>ŚWIADCZENIE</w:t>
      </w:r>
    </w:p>
    <w:p w:rsidR="005C0A36" w:rsidRPr="00DE1037" w:rsidRDefault="006046E6" w:rsidP="00DE1037">
      <w:pPr>
        <w:spacing w:after="0"/>
        <w:jc w:val="center"/>
        <w:rPr>
          <w:rFonts w:asciiTheme="majorHAnsi" w:hAnsiTheme="majorHAnsi" w:cstheme="majorHAnsi"/>
          <w:sz w:val="28"/>
          <w:szCs w:val="28"/>
          <w:lang w:val="pl-PL"/>
        </w:rPr>
      </w:pPr>
      <w:r w:rsidRPr="00DE1037">
        <w:rPr>
          <w:rFonts w:asciiTheme="majorHAnsi" w:hAnsiTheme="majorHAnsi" w:cstheme="majorHAnsi"/>
          <w:sz w:val="28"/>
          <w:szCs w:val="28"/>
          <w:lang w:val="pl-PL"/>
        </w:rPr>
        <w:t xml:space="preserve">dotyczące wpływu oferowanego urządzenia na wdrażanie </w:t>
      </w:r>
      <w:r w:rsidR="00670978" w:rsidRPr="00DE1037">
        <w:rPr>
          <w:rFonts w:asciiTheme="majorHAnsi" w:hAnsiTheme="majorHAnsi" w:cstheme="majorHAnsi"/>
          <w:sz w:val="28"/>
          <w:szCs w:val="28"/>
          <w:lang w:val="pl-PL"/>
        </w:rPr>
        <w:t xml:space="preserve">nowoczesnych </w:t>
      </w:r>
      <w:r w:rsidRPr="00DE1037">
        <w:rPr>
          <w:rFonts w:asciiTheme="majorHAnsi" w:hAnsiTheme="majorHAnsi" w:cstheme="majorHAnsi"/>
          <w:sz w:val="28"/>
          <w:szCs w:val="28"/>
          <w:lang w:val="pl-PL"/>
        </w:rPr>
        <w:t xml:space="preserve">rozwiązań </w:t>
      </w:r>
      <w:r w:rsidR="00670978" w:rsidRPr="00DE1037">
        <w:rPr>
          <w:rFonts w:asciiTheme="majorHAnsi" w:hAnsiTheme="majorHAnsi" w:cstheme="majorHAnsi"/>
          <w:sz w:val="28"/>
          <w:szCs w:val="28"/>
          <w:lang w:val="pl-PL"/>
        </w:rPr>
        <w:t>w poniższych</w:t>
      </w:r>
      <w:r w:rsidR="00DE1037" w:rsidRPr="00DE1037">
        <w:rPr>
          <w:rFonts w:asciiTheme="majorHAnsi" w:hAnsiTheme="majorHAnsi" w:cstheme="majorHAnsi"/>
          <w:sz w:val="28"/>
          <w:szCs w:val="28"/>
          <w:lang w:val="pl-PL"/>
        </w:rPr>
        <w:t xml:space="preserve"> </w:t>
      </w:r>
      <w:r w:rsidR="00670978" w:rsidRPr="00DE1037">
        <w:rPr>
          <w:rFonts w:asciiTheme="majorHAnsi" w:hAnsiTheme="majorHAnsi" w:cstheme="majorHAnsi"/>
          <w:sz w:val="28"/>
          <w:szCs w:val="28"/>
          <w:lang w:val="pl-PL"/>
        </w:rPr>
        <w:t>obszarach</w:t>
      </w:r>
    </w:p>
    <w:p w:rsidR="005C0A36" w:rsidRPr="00DE1037" w:rsidRDefault="006046E6" w:rsidP="00DE1037">
      <w:pPr>
        <w:pStyle w:val="Nagwek2"/>
        <w:spacing w:after="120"/>
        <w:rPr>
          <w:rFonts w:cstheme="majorHAnsi"/>
          <w:color w:val="auto"/>
          <w:lang w:val="pl-PL"/>
        </w:rPr>
      </w:pPr>
      <w:r w:rsidRPr="00DE1037">
        <w:rPr>
          <w:rFonts w:cstheme="majorHAnsi"/>
          <w:color w:val="auto"/>
          <w:lang w:val="pl-PL"/>
        </w:rPr>
        <w:t>1. Dane Dostawcy:</w:t>
      </w:r>
    </w:p>
    <w:p w:rsidR="005C0A36" w:rsidRPr="00DE1037" w:rsidRDefault="006046E6">
      <w:pPr>
        <w:rPr>
          <w:rFonts w:asciiTheme="majorHAnsi" w:hAnsiTheme="majorHAnsi" w:cstheme="majorHAnsi"/>
          <w:lang w:val="pl-PL"/>
        </w:rPr>
      </w:pPr>
      <w:r w:rsidRPr="00DE1037">
        <w:rPr>
          <w:rFonts w:asciiTheme="majorHAnsi" w:hAnsiTheme="majorHAnsi" w:cstheme="majorHAnsi"/>
          <w:lang w:val="pl-PL"/>
        </w:rPr>
        <w:t>Nazwa firmy: ............................................................................................................................</w:t>
      </w:r>
      <w:r w:rsidR="00DE1037">
        <w:rPr>
          <w:rFonts w:asciiTheme="majorHAnsi" w:hAnsiTheme="majorHAnsi" w:cstheme="majorHAnsi"/>
          <w:lang w:val="pl-PL"/>
        </w:rPr>
        <w:t>.........</w:t>
      </w:r>
    </w:p>
    <w:p w:rsidR="005C0A36" w:rsidRPr="00DE1037" w:rsidRDefault="006046E6">
      <w:pPr>
        <w:rPr>
          <w:rFonts w:asciiTheme="majorHAnsi" w:hAnsiTheme="majorHAnsi" w:cstheme="majorHAnsi"/>
          <w:lang w:val="pl-PL"/>
        </w:rPr>
      </w:pPr>
      <w:r w:rsidRPr="00DE1037">
        <w:rPr>
          <w:rFonts w:asciiTheme="majorHAnsi" w:hAnsiTheme="majorHAnsi" w:cstheme="majorHAnsi"/>
          <w:lang w:val="pl-PL"/>
        </w:rPr>
        <w:t>Adres: .......................................................................................................................................</w:t>
      </w:r>
      <w:r w:rsidR="00DE1037">
        <w:rPr>
          <w:rFonts w:asciiTheme="majorHAnsi" w:hAnsiTheme="majorHAnsi" w:cstheme="majorHAnsi"/>
          <w:lang w:val="pl-PL"/>
        </w:rPr>
        <w:t>.........</w:t>
      </w:r>
    </w:p>
    <w:p w:rsidR="005C0A36" w:rsidRPr="00DE1037" w:rsidRDefault="006046E6">
      <w:pPr>
        <w:rPr>
          <w:rFonts w:asciiTheme="majorHAnsi" w:hAnsiTheme="majorHAnsi" w:cstheme="majorHAnsi"/>
          <w:lang w:val="pl-PL"/>
        </w:rPr>
      </w:pPr>
      <w:r w:rsidRPr="00DE1037">
        <w:rPr>
          <w:rFonts w:asciiTheme="majorHAnsi" w:hAnsiTheme="majorHAnsi" w:cstheme="majorHAnsi"/>
          <w:lang w:val="pl-PL"/>
        </w:rPr>
        <w:t xml:space="preserve">Osoba kontaktowa: ............................................................   </w:t>
      </w:r>
      <w:r w:rsidR="00DE1037">
        <w:rPr>
          <w:rFonts w:asciiTheme="majorHAnsi" w:hAnsiTheme="majorHAnsi" w:cstheme="majorHAnsi"/>
          <w:lang w:val="pl-PL"/>
        </w:rPr>
        <w:t>t</w:t>
      </w:r>
      <w:r w:rsidRPr="00DE1037">
        <w:rPr>
          <w:rFonts w:asciiTheme="majorHAnsi" w:hAnsiTheme="majorHAnsi" w:cstheme="majorHAnsi"/>
          <w:lang w:val="pl-PL"/>
        </w:rPr>
        <w:t>el.</w:t>
      </w:r>
      <w:r w:rsidR="00DE1037">
        <w:rPr>
          <w:rFonts w:asciiTheme="majorHAnsi" w:hAnsiTheme="majorHAnsi" w:cstheme="majorHAnsi"/>
          <w:lang w:val="pl-PL"/>
        </w:rPr>
        <w:t xml:space="preserve"> </w:t>
      </w:r>
      <w:r w:rsidRPr="00DE1037">
        <w:rPr>
          <w:rFonts w:asciiTheme="majorHAnsi" w:hAnsiTheme="majorHAnsi" w:cstheme="majorHAnsi"/>
          <w:lang w:val="pl-PL"/>
        </w:rPr>
        <w:t>/</w:t>
      </w:r>
      <w:r w:rsidR="00DE1037">
        <w:rPr>
          <w:rFonts w:asciiTheme="majorHAnsi" w:hAnsiTheme="majorHAnsi" w:cstheme="majorHAnsi"/>
          <w:lang w:val="pl-PL"/>
        </w:rPr>
        <w:t xml:space="preserve"> e</w:t>
      </w:r>
      <w:r w:rsidRPr="00DE1037">
        <w:rPr>
          <w:rFonts w:asciiTheme="majorHAnsi" w:hAnsiTheme="majorHAnsi" w:cstheme="majorHAnsi"/>
          <w:lang w:val="pl-PL"/>
        </w:rPr>
        <w:t>-mail: ............................</w:t>
      </w:r>
      <w:r w:rsidR="00DE1037">
        <w:rPr>
          <w:rFonts w:asciiTheme="majorHAnsi" w:hAnsiTheme="majorHAnsi" w:cstheme="majorHAnsi"/>
          <w:lang w:val="pl-PL"/>
        </w:rPr>
        <w:t>............</w:t>
      </w:r>
    </w:p>
    <w:p w:rsidR="005C0A36" w:rsidRPr="00DE1037" w:rsidRDefault="006046E6" w:rsidP="00DE1037">
      <w:pPr>
        <w:pStyle w:val="Nagwek2"/>
        <w:spacing w:after="120"/>
        <w:rPr>
          <w:rFonts w:cstheme="majorHAnsi"/>
          <w:color w:val="auto"/>
          <w:lang w:val="pl-PL"/>
        </w:rPr>
      </w:pPr>
      <w:r w:rsidRPr="00DE1037">
        <w:rPr>
          <w:rFonts w:cstheme="majorHAnsi"/>
          <w:color w:val="auto"/>
          <w:lang w:val="pl-PL"/>
        </w:rPr>
        <w:t>2. Dane oferowanego urządzenia:</w:t>
      </w:r>
    </w:p>
    <w:p w:rsidR="005C0A36" w:rsidRPr="00DE1037" w:rsidRDefault="006046E6">
      <w:pPr>
        <w:rPr>
          <w:rFonts w:asciiTheme="majorHAnsi" w:hAnsiTheme="majorHAnsi" w:cstheme="majorHAnsi"/>
          <w:lang w:val="pl-PL"/>
        </w:rPr>
      </w:pPr>
      <w:r w:rsidRPr="00DE1037">
        <w:rPr>
          <w:rFonts w:asciiTheme="majorHAnsi" w:hAnsiTheme="majorHAnsi" w:cstheme="majorHAnsi"/>
          <w:lang w:val="pl-PL"/>
        </w:rPr>
        <w:t>Nazwa/typ/model: ....................................................................................................................</w:t>
      </w:r>
      <w:r w:rsidR="00DE1037">
        <w:rPr>
          <w:rFonts w:asciiTheme="majorHAnsi" w:hAnsiTheme="majorHAnsi" w:cstheme="majorHAnsi"/>
          <w:lang w:val="pl-PL"/>
        </w:rPr>
        <w:t>........</w:t>
      </w:r>
    </w:p>
    <w:p w:rsidR="00DE1037" w:rsidRPr="00DE1037" w:rsidRDefault="006046E6">
      <w:pPr>
        <w:rPr>
          <w:rFonts w:asciiTheme="majorHAnsi" w:hAnsiTheme="majorHAnsi" w:cstheme="majorHAnsi"/>
          <w:lang w:val="pl-PL"/>
        </w:rPr>
      </w:pPr>
      <w:r w:rsidRPr="00DE1037">
        <w:rPr>
          <w:rFonts w:asciiTheme="majorHAnsi" w:hAnsiTheme="majorHAnsi" w:cstheme="majorHAnsi"/>
          <w:lang w:val="pl-PL"/>
        </w:rPr>
        <w:t>Producent: ..............................................................................................................................</w:t>
      </w:r>
      <w:r w:rsidR="00DE1037">
        <w:rPr>
          <w:rFonts w:asciiTheme="majorHAnsi" w:hAnsiTheme="majorHAnsi" w:cstheme="majorHAnsi"/>
          <w:lang w:val="pl-PL"/>
        </w:rPr>
        <w:t>..........</w:t>
      </w:r>
    </w:p>
    <w:p w:rsidR="005C0A36" w:rsidRPr="00E66E4E" w:rsidRDefault="006046E6" w:rsidP="00DE1037">
      <w:pPr>
        <w:pStyle w:val="Nagwek2"/>
        <w:spacing w:after="120"/>
        <w:rPr>
          <w:color w:val="auto"/>
          <w:lang w:val="pl-PL"/>
        </w:rPr>
      </w:pPr>
      <w:r w:rsidRPr="00E66E4E">
        <w:rPr>
          <w:color w:val="auto"/>
          <w:lang w:val="pl-PL"/>
        </w:rPr>
        <w:t xml:space="preserve">3. Potwierdzenie spełnienia kryteriów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2159"/>
        <w:gridCol w:w="2159"/>
        <w:gridCol w:w="2159"/>
      </w:tblGrid>
      <w:tr w:rsidR="00F23865" w:rsidRPr="00F23865" w:rsidTr="00F23865">
        <w:trPr>
          <w:trHeight w:val="846"/>
        </w:trPr>
        <w:tc>
          <w:tcPr>
            <w:tcW w:w="2159" w:type="dxa"/>
          </w:tcPr>
          <w:p w:rsidR="00F23865" w:rsidRPr="00DE1037" w:rsidRDefault="00F23865" w:rsidP="00DE1037">
            <w:pPr>
              <w:jc w:val="center"/>
              <w:rPr>
                <w:b/>
              </w:rPr>
            </w:pPr>
            <w:proofErr w:type="spellStart"/>
            <w:r w:rsidRPr="00DE1037">
              <w:rPr>
                <w:b/>
              </w:rPr>
              <w:t>Obszar</w:t>
            </w:r>
            <w:proofErr w:type="spellEnd"/>
          </w:p>
        </w:tc>
        <w:tc>
          <w:tcPr>
            <w:tcW w:w="4318" w:type="dxa"/>
            <w:gridSpan w:val="2"/>
          </w:tcPr>
          <w:p w:rsidR="00F23865" w:rsidRPr="00DE1037" w:rsidRDefault="00F23865" w:rsidP="00DE1037">
            <w:pPr>
              <w:jc w:val="center"/>
              <w:rPr>
                <w:b/>
              </w:rPr>
            </w:pPr>
            <w:proofErr w:type="spellStart"/>
            <w:r w:rsidRPr="00DE1037">
              <w:rPr>
                <w:b/>
              </w:rPr>
              <w:t>Opis</w:t>
            </w:r>
            <w:proofErr w:type="spellEnd"/>
            <w:r w:rsidRPr="00DE1037">
              <w:rPr>
                <w:b/>
              </w:rPr>
              <w:t xml:space="preserve"> </w:t>
            </w:r>
            <w:proofErr w:type="spellStart"/>
            <w:r w:rsidRPr="00DE1037">
              <w:rPr>
                <w:b/>
              </w:rPr>
              <w:t>zastosowanego</w:t>
            </w:r>
            <w:proofErr w:type="spellEnd"/>
            <w:r w:rsidR="00DE1037">
              <w:rPr>
                <w:b/>
              </w:rPr>
              <w:t xml:space="preserve"> </w:t>
            </w:r>
            <w:proofErr w:type="spellStart"/>
            <w:r w:rsidRPr="00DE1037">
              <w:rPr>
                <w:b/>
              </w:rPr>
              <w:t>rozwiązania</w:t>
            </w:r>
            <w:proofErr w:type="spellEnd"/>
          </w:p>
        </w:tc>
        <w:tc>
          <w:tcPr>
            <w:tcW w:w="2159" w:type="dxa"/>
          </w:tcPr>
          <w:p w:rsidR="00F23865" w:rsidRPr="00DE1037" w:rsidRDefault="00F23865" w:rsidP="00DE1037">
            <w:pPr>
              <w:jc w:val="center"/>
              <w:rPr>
                <w:b/>
                <w:lang w:val="pl-PL"/>
              </w:rPr>
            </w:pPr>
            <w:r w:rsidRPr="00DE1037">
              <w:rPr>
                <w:b/>
                <w:lang w:val="pl-PL"/>
              </w:rPr>
              <w:t>Źródło potwierdzenia</w:t>
            </w:r>
          </w:p>
        </w:tc>
      </w:tr>
      <w:tr w:rsidR="00F23865" w:rsidTr="00130430">
        <w:tc>
          <w:tcPr>
            <w:tcW w:w="2159" w:type="dxa"/>
          </w:tcPr>
          <w:p w:rsidR="00F23865" w:rsidRPr="00DE1037" w:rsidRDefault="00F23865">
            <w:pPr>
              <w:rPr>
                <w:sz w:val="20"/>
                <w:szCs w:val="20"/>
              </w:rPr>
            </w:pPr>
            <w:proofErr w:type="spellStart"/>
            <w:r w:rsidRPr="00DE1037">
              <w:rPr>
                <w:sz w:val="20"/>
                <w:szCs w:val="20"/>
              </w:rPr>
              <w:t>Technologia</w:t>
            </w:r>
            <w:proofErr w:type="spellEnd"/>
            <w:r w:rsidRPr="00DE1037">
              <w:rPr>
                <w:sz w:val="20"/>
                <w:szCs w:val="20"/>
              </w:rPr>
              <w:t xml:space="preserve"> </w:t>
            </w:r>
            <w:proofErr w:type="spellStart"/>
            <w:r w:rsidRPr="00DE1037">
              <w:rPr>
                <w:sz w:val="20"/>
                <w:szCs w:val="20"/>
              </w:rPr>
              <w:t>produkcji</w:t>
            </w:r>
            <w:proofErr w:type="spellEnd"/>
            <w:r w:rsidRPr="00DE1037">
              <w:rPr>
                <w:sz w:val="20"/>
                <w:szCs w:val="20"/>
              </w:rPr>
              <w:t xml:space="preserve"> / </w:t>
            </w:r>
            <w:proofErr w:type="spellStart"/>
            <w:r w:rsidRPr="00DE1037">
              <w:rPr>
                <w:sz w:val="20"/>
                <w:szCs w:val="20"/>
              </w:rPr>
              <w:t>automatyzacja</w:t>
            </w:r>
            <w:proofErr w:type="spellEnd"/>
          </w:p>
        </w:tc>
        <w:tc>
          <w:tcPr>
            <w:tcW w:w="4318" w:type="dxa"/>
            <w:gridSpan w:val="2"/>
          </w:tcPr>
          <w:p w:rsidR="00F23865" w:rsidRDefault="00F23865"/>
        </w:tc>
        <w:tc>
          <w:tcPr>
            <w:tcW w:w="2159" w:type="dxa"/>
          </w:tcPr>
          <w:p w:rsidR="00F23865" w:rsidRDefault="00F23865"/>
        </w:tc>
      </w:tr>
      <w:tr w:rsidR="00F23865" w:rsidTr="00B27ACE">
        <w:tc>
          <w:tcPr>
            <w:tcW w:w="2159" w:type="dxa"/>
          </w:tcPr>
          <w:p w:rsidR="00F23865" w:rsidRPr="00DE1037" w:rsidRDefault="00F23865">
            <w:pPr>
              <w:rPr>
                <w:sz w:val="20"/>
                <w:szCs w:val="20"/>
              </w:rPr>
            </w:pPr>
            <w:proofErr w:type="spellStart"/>
            <w:r w:rsidRPr="00DE1037">
              <w:rPr>
                <w:sz w:val="20"/>
                <w:szCs w:val="20"/>
              </w:rPr>
              <w:t>Cyfryzacja</w:t>
            </w:r>
            <w:proofErr w:type="spellEnd"/>
            <w:r w:rsidRPr="00DE1037">
              <w:rPr>
                <w:sz w:val="20"/>
                <w:szCs w:val="20"/>
              </w:rPr>
              <w:t xml:space="preserve"> </w:t>
            </w:r>
            <w:proofErr w:type="spellStart"/>
            <w:r w:rsidRPr="00DE1037">
              <w:rPr>
                <w:sz w:val="20"/>
                <w:szCs w:val="20"/>
              </w:rPr>
              <w:t>procesów / integracja</w:t>
            </w:r>
            <w:proofErr w:type="spellEnd"/>
            <w:r w:rsidRPr="00DE1037">
              <w:rPr>
                <w:sz w:val="20"/>
                <w:szCs w:val="20"/>
              </w:rPr>
              <w:t xml:space="preserve"> systemowa</w:t>
            </w:r>
          </w:p>
        </w:tc>
        <w:tc>
          <w:tcPr>
            <w:tcW w:w="4318" w:type="dxa"/>
            <w:gridSpan w:val="2"/>
          </w:tcPr>
          <w:p w:rsidR="00F23865" w:rsidRDefault="00F23865"/>
        </w:tc>
        <w:tc>
          <w:tcPr>
            <w:tcW w:w="2159" w:type="dxa"/>
          </w:tcPr>
          <w:p w:rsidR="00F23865" w:rsidRDefault="00F23865"/>
        </w:tc>
      </w:tr>
      <w:tr w:rsidR="00F23865" w:rsidRPr="00F23865" w:rsidTr="00F23865">
        <w:tc>
          <w:tcPr>
            <w:tcW w:w="2159" w:type="dxa"/>
          </w:tcPr>
          <w:p w:rsidR="00F23865" w:rsidRDefault="00F23865" w:rsidP="00F23865"/>
        </w:tc>
        <w:tc>
          <w:tcPr>
            <w:tcW w:w="2159" w:type="dxa"/>
          </w:tcPr>
          <w:p w:rsidR="00F23865" w:rsidRDefault="00F23865" w:rsidP="00F23865"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zastosowanego</w:t>
            </w:r>
            <w:proofErr w:type="spellEnd"/>
            <w:r>
              <w:t xml:space="preserve"> </w:t>
            </w:r>
            <w:proofErr w:type="spellStart"/>
            <w:r>
              <w:t>rozwiązania</w:t>
            </w:r>
            <w:proofErr w:type="spellEnd"/>
          </w:p>
        </w:tc>
        <w:tc>
          <w:tcPr>
            <w:tcW w:w="2159" w:type="dxa"/>
          </w:tcPr>
          <w:p w:rsidR="00F23865" w:rsidRDefault="00F23865" w:rsidP="00F23865">
            <w:proofErr w:type="spellStart"/>
            <w:r>
              <w:t>Wymierne</w:t>
            </w:r>
            <w:proofErr w:type="spellEnd"/>
            <w:r>
              <w:t xml:space="preserve"> </w:t>
            </w:r>
            <w:proofErr w:type="spellStart"/>
            <w:r>
              <w:t>dane</w:t>
            </w:r>
            <w:proofErr w:type="spellEnd"/>
            <w:r>
              <w:t xml:space="preserve"> / </w:t>
            </w:r>
            <w:proofErr w:type="spellStart"/>
            <w:r>
              <w:t>wskaźniki</w:t>
            </w:r>
            <w:proofErr w:type="spellEnd"/>
          </w:p>
        </w:tc>
        <w:tc>
          <w:tcPr>
            <w:tcW w:w="2159" w:type="dxa"/>
          </w:tcPr>
          <w:p w:rsidR="00F23865" w:rsidRPr="00557213" w:rsidRDefault="00F23865" w:rsidP="00F23865">
            <w:pPr>
              <w:rPr>
                <w:lang w:val="pl-PL"/>
              </w:rPr>
            </w:pPr>
            <w:r w:rsidRPr="00557213">
              <w:rPr>
                <w:lang w:val="pl-PL"/>
              </w:rPr>
              <w:t xml:space="preserve">Źródło potwierdzenia </w:t>
            </w:r>
          </w:p>
        </w:tc>
      </w:tr>
      <w:tr w:rsidR="005C0A36" w:rsidTr="00F23865">
        <w:tc>
          <w:tcPr>
            <w:tcW w:w="2159" w:type="dxa"/>
          </w:tcPr>
          <w:p w:rsidR="005C0A36" w:rsidRDefault="006046E6">
            <w:proofErr w:type="spellStart"/>
            <w:r>
              <w:t>Innowacje</w:t>
            </w:r>
            <w:proofErr w:type="spellEnd"/>
            <w:r>
              <w:t xml:space="preserve"> </w:t>
            </w:r>
            <w:proofErr w:type="spellStart"/>
            <w:r>
              <w:t>procesowe</w:t>
            </w:r>
            <w:proofErr w:type="spellEnd"/>
          </w:p>
        </w:tc>
        <w:tc>
          <w:tcPr>
            <w:tcW w:w="2159" w:type="dxa"/>
          </w:tcPr>
          <w:p w:rsidR="005C0A36" w:rsidRDefault="005C0A36"/>
        </w:tc>
        <w:tc>
          <w:tcPr>
            <w:tcW w:w="2159" w:type="dxa"/>
          </w:tcPr>
          <w:p w:rsidR="005C0A36" w:rsidRDefault="005C0A36"/>
        </w:tc>
        <w:tc>
          <w:tcPr>
            <w:tcW w:w="2159" w:type="dxa"/>
          </w:tcPr>
          <w:p w:rsidR="005C0A36" w:rsidRDefault="005C0A36"/>
        </w:tc>
      </w:tr>
      <w:tr w:rsidR="005C0A36" w:rsidRPr="009A56DF" w:rsidTr="00F23865">
        <w:tc>
          <w:tcPr>
            <w:tcW w:w="2159" w:type="dxa"/>
          </w:tcPr>
          <w:p w:rsidR="005C0A36" w:rsidRPr="00557213" w:rsidRDefault="006046E6">
            <w:pPr>
              <w:rPr>
                <w:lang w:val="pl-PL"/>
              </w:rPr>
            </w:pPr>
            <w:r w:rsidRPr="00557213">
              <w:rPr>
                <w:lang w:val="pl-PL"/>
              </w:rPr>
              <w:t>Gospodarka o Obiegu Zamkniętym (GOZ)</w:t>
            </w:r>
          </w:p>
        </w:tc>
        <w:tc>
          <w:tcPr>
            <w:tcW w:w="2159" w:type="dxa"/>
          </w:tcPr>
          <w:p w:rsidR="005C0A36" w:rsidRPr="00557213" w:rsidRDefault="005C0A36">
            <w:pPr>
              <w:rPr>
                <w:lang w:val="pl-PL"/>
              </w:rPr>
            </w:pPr>
          </w:p>
        </w:tc>
        <w:tc>
          <w:tcPr>
            <w:tcW w:w="2159" w:type="dxa"/>
          </w:tcPr>
          <w:p w:rsidR="005C0A36" w:rsidRPr="00557213" w:rsidRDefault="005C0A36">
            <w:pPr>
              <w:rPr>
                <w:lang w:val="pl-PL"/>
              </w:rPr>
            </w:pPr>
          </w:p>
        </w:tc>
        <w:tc>
          <w:tcPr>
            <w:tcW w:w="2159" w:type="dxa"/>
          </w:tcPr>
          <w:p w:rsidR="005C0A36" w:rsidRPr="00557213" w:rsidRDefault="005C0A36">
            <w:pPr>
              <w:rPr>
                <w:lang w:val="pl-PL"/>
              </w:rPr>
            </w:pPr>
          </w:p>
        </w:tc>
      </w:tr>
    </w:tbl>
    <w:p w:rsidR="005C0A36" w:rsidRPr="00557213" w:rsidRDefault="005C0A36">
      <w:pPr>
        <w:rPr>
          <w:lang w:val="pl-PL"/>
        </w:rPr>
      </w:pPr>
    </w:p>
    <w:p w:rsidR="005C0A36" w:rsidRPr="00E66E4E" w:rsidRDefault="006046E6" w:rsidP="00DE1037">
      <w:pPr>
        <w:pStyle w:val="Nagwek2"/>
        <w:spacing w:after="120"/>
        <w:rPr>
          <w:color w:val="auto"/>
          <w:lang w:val="pl-PL"/>
        </w:rPr>
      </w:pPr>
      <w:r w:rsidRPr="00E66E4E">
        <w:rPr>
          <w:color w:val="auto"/>
          <w:lang w:val="pl-PL"/>
        </w:rPr>
        <w:lastRenderedPageBreak/>
        <w:t>4. Oświadczenie Dostawcy:</w:t>
      </w:r>
    </w:p>
    <w:p w:rsidR="005C0A36" w:rsidRPr="00557213" w:rsidRDefault="006046E6" w:rsidP="00DE1037">
      <w:pPr>
        <w:jc w:val="both"/>
        <w:rPr>
          <w:lang w:val="pl-PL"/>
        </w:rPr>
      </w:pPr>
      <w:r w:rsidRPr="00557213">
        <w:rPr>
          <w:lang w:val="pl-PL"/>
        </w:rPr>
        <w:t>Oświadczam, że powyższe informacje są zgodne ze stanem faktycznym i wynikają z dokumentacji producenta oferowanego urządzenia.</w:t>
      </w:r>
    </w:p>
    <w:p w:rsidR="00DE1037" w:rsidRDefault="00DE1037">
      <w:pPr>
        <w:rPr>
          <w:lang w:val="pl-PL"/>
        </w:rPr>
      </w:pPr>
    </w:p>
    <w:p w:rsidR="00DE1037" w:rsidRDefault="00DE1037">
      <w:pPr>
        <w:rPr>
          <w:lang w:val="pl-PL"/>
        </w:rPr>
      </w:pP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br/>
        <w:t>Miejscowość, data: .......................................................</w:t>
      </w:r>
      <w:r w:rsidR="00DE1037">
        <w:rPr>
          <w:lang w:val="pl-PL"/>
        </w:rPr>
        <w:t>.......................................</w:t>
      </w:r>
    </w:p>
    <w:p w:rsidR="005C0A36" w:rsidRPr="00557213" w:rsidRDefault="006046E6">
      <w:pPr>
        <w:rPr>
          <w:lang w:val="pl-PL"/>
        </w:rPr>
      </w:pPr>
      <w:r w:rsidRPr="00557213">
        <w:rPr>
          <w:lang w:val="pl-PL"/>
        </w:rPr>
        <w:br/>
        <w:t>Podpis i pieczęć osoby upoważnionej: .......................................................</w:t>
      </w:r>
    </w:p>
    <w:sectPr w:rsidR="005C0A36" w:rsidRPr="00557213" w:rsidSect="00670978">
      <w:headerReference w:type="default" r:id="rId8"/>
      <w:pgSz w:w="12240" w:h="15840"/>
      <w:pgMar w:top="851" w:right="1797" w:bottom="794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541" w:rsidRDefault="002B7541" w:rsidP="00E66E4E">
      <w:pPr>
        <w:spacing w:after="0" w:line="240" w:lineRule="auto"/>
      </w:pPr>
      <w:r>
        <w:separator/>
      </w:r>
    </w:p>
  </w:endnote>
  <w:endnote w:type="continuationSeparator" w:id="0">
    <w:p w:rsidR="002B7541" w:rsidRDefault="002B7541" w:rsidP="00E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541" w:rsidRDefault="002B7541" w:rsidP="00E66E4E">
      <w:pPr>
        <w:spacing w:after="0" w:line="240" w:lineRule="auto"/>
      </w:pPr>
      <w:r>
        <w:separator/>
      </w:r>
    </w:p>
  </w:footnote>
  <w:footnote w:type="continuationSeparator" w:id="0">
    <w:p w:rsidR="002B7541" w:rsidRDefault="002B7541" w:rsidP="00E66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E4E" w:rsidRDefault="00E66E4E">
    <w:pPr>
      <w:pStyle w:val="Nagwek"/>
    </w:pPr>
    <w:r>
      <w:rPr>
        <w:noProof/>
        <w:lang w:eastAsia="pl-PL"/>
      </w:rPr>
      <w:drawing>
        <wp:inline distT="0" distB="0" distL="0" distR="0" wp14:anchorId="037E1DD1" wp14:editId="184A8676">
          <wp:extent cx="5490210" cy="766062"/>
          <wp:effectExtent l="0" t="0" r="0" b="0"/>
          <wp:docPr id="2069616373" name="Obraz 20696163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616373" name="Obraz 20696163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7660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2516"/>
    <w:rsid w:val="0015074B"/>
    <w:rsid w:val="0029639D"/>
    <w:rsid w:val="002B7541"/>
    <w:rsid w:val="00326F90"/>
    <w:rsid w:val="00417861"/>
    <w:rsid w:val="00557213"/>
    <w:rsid w:val="005C0A36"/>
    <w:rsid w:val="006046E6"/>
    <w:rsid w:val="00670978"/>
    <w:rsid w:val="008D0F1F"/>
    <w:rsid w:val="00916F0E"/>
    <w:rsid w:val="00924464"/>
    <w:rsid w:val="009A56DF"/>
    <w:rsid w:val="00AA1D8D"/>
    <w:rsid w:val="00B47730"/>
    <w:rsid w:val="00BD6CEC"/>
    <w:rsid w:val="00CB0664"/>
    <w:rsid w:val="00DE1037"/>
    <w:rsid w:val="00DE1273"/>
    <w:rsid w:val="00E66E4E"/>
    <w:rsid w:val="00EE1A08"/>
    <w:rsid w:val="00F2386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7913A"/>
  <w14:defaultImageDpi w14:val="300"/>
  <w15:docId w15:val="{E685F24A-2B2C-46F6-91AB-452DE6CE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B705CC-DE20-A546-81E1-61468B452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232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Office User</cp:lastModifiedBy>
  <cp:revision>12</cp:revision>
  <cp:lastPrinted>2025-10-22T15:37:00Z</cp:lastPrinted>
  <dcterms:created xsi:type="dcterms:W3CDTF">2025-10-22T15:13:00Z</dcterms:created>
  <dcterms:modified xsi:type="dcterms:W3CDTF">2026-02-02T06:56:00Z</dcterms:modified>
  <cp:category/>
</cp:coreProperties>
</file>